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Barbara Binkert</w:t>
          </w:r>
        </w:p>
        <w:p>
          <w:pPr>
            <w:spacing w:before="0" w:after="0"/>
          </w:pPr>
          <w:r>
            <w:t>479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